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71"/>
        <w:tblW w:w="10207" w:type="dxa"/>
        <w:tblLayout w:type="fixed"/>
        <w:tblLook w:val="0000"/>
      </w:tblPr>
      <w:tblGrid>
        <w:gridCol w:w="10207"/>
      </w:tblGrid>
      <w:tr w:rsidR="009B1F7F" w:rsidRPr="00D01CCE" w:rsidTr="009B1F7F">
        <w:trPr>
          <w:trHeight w:val="168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B1F7F" w:rsidRPr="00DD7E7B" w:rsidRDefault="009B1F7F" w:rsidP="0083323E">
            <w:pPr>
              <w:pStyle w:val="Nagwek5"/>
              <w:spacing w:line="240" w:lineRule="auto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949960" cy="1252855"/>
                  <wp:effectExtent l="0" t="0" r="0" b="0"/>
                  <wp:wrapSquare wrapText="bothSides"/>
                  <wp:docPr id="2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0033CC"/>
              </w:rPr>
              <w:t xml:space="preserve">  </w:t>
            </w:r>
            <w:r w:rsidRPr="00DD7E7B">
              <w:rPr>
                <w:b/>
                <w:color w:val="0033CC"/>
              </w:rPr>
              <w:t>MM PROJ-BUD MARCIN MŁODZIANKIEWICZ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ul. Gen. Józefa Hallera 65a/3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9B1F7F" w:rsidRPr="00E9318B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NIP: 956-195-22-92, REGON 365974794,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: </w:t>
            </w:r>
            <w:r w:rsidR="00197F37" w:rsidRPr="000E125D">
              <w:rPr>
                <w:rFonts w:ascii="Arial Narrow" w:hAnsi="Arial Narrow"/>
                <w:b/>
                <w:sz w:val="20"/>
              </w:rPr>
              <w:t>87 1020 5011 0000 9102 0401 1961</w:t>
            </w:r>
          </w:p>
          <w:p w:rsidR="009B1F7F" w:rsidRDefault="00782FF8" w:rsidP="0083323E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9B1F7F">
              <w:rPr>
                <w:rStyle w:val="Hipercze"/>
                <w:rFonts w:ascii="Arial Narrow" w:hAnsi="Arial Narrow"/>
                <w:b/>
                <w:bCs/>
                <w:szCs w:val="16"/>
                <w:lang w:val="de-DE"/>
              </w:rPr>
              <w:t xml:space="preserve"> </w:t>
            </w:r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E-</w:t>
            </w:r>
            <w:proofErr w:type="spellStart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mail</w:t>
            </w:r>
            <w:proofErr w:type="spellEnd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 xml:space="preserve">: </w:t>
            </w:r>
            <w:hyperlink r:id="rId10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9B1F7F" w:rsidRPr="00013D0E" w:rsidRDefault="009B1F7F" w:rsidP="009B1F7F">
      <w:pPr>
        <w:pStyle w:val="Nagwek5"/>
        <w:jc w:val="left"/>
        <w:rPr>
          <w:rFonts w:ascii="Arial" w:hAnsi="Arial" w:cs="Arial"/>
          <w:b/>
          <w:bCs/>
          <w:color w:val="0033CC"/>
          <w:sz w:val="6"/>
          <w:szCs w:val="6"/>
          <w:lang w:val="en-US"/>
        </w:rPr>
      </w:pPr>
    </w:p>
    <w:tbl>
      <w:tblPr>
        <w:tblpPr w:leftFromText="141" w:rightFromText="141" w:vertAnchor="text" w:horzAnchor="page" w:tblpX="10513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</w:tblGrid>
      <w:tr w:rsidR="00A6597F" w:rsidRPr="00013D0E" w:rsidTr="00A6597F">
        <w:trPr>
          <w:trHeight w:val="656"/>
        </w:trPr>
        <w:tc>
          <w:tcPr>
            <w:tcW w:w="748" w:type="dxa"/>
            <w:vAlign w:val="center"/>
          </w:tcPr>
          <w:p w:rsidR="00A6597F" w:rsidRPr="00013D0E" w:rsidRDefault="00D01CCE" w:rsidP="00A6597F">
            <w:pPr>
              <w:spacing w:line="240" w:lineRule="auto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4"/>
                <w:szCs w:val="44"/>
              </w:rPr>
              <w:t>1</w:t>
            </w:r>
          </w:p>
        </w:tc>
      </w:tr>
    </w:tbl>
    <w:p w:rsidR="00A6597F" w:rsidRPr="00A6597F" w:rsidRDefault="00A6597F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0"/>
          <w:szCs w:val="10"/>
        </w:rPr>
      </w:pPr>
    </w:p>
    <w:p w:rsidR="00982E78" w:rsidRPr="00982E78" w:rsidRDefault="00982E78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6"/>
          <w:szCs w:val="16"/>
        </w:rPr>
      </w:pPr>
    </w:p>
    <w:p w:rsidR="000C6038" w:rsidRDefault="0095352F" w:rsidP="00B85777">
      <w:pPr>
        <w:pStyle w:val="Nagwek5"/>
        <w:rPr>
          <w:rFonts w:ascii="Arial" w:hAnsi="Arial" w:cs="Arial"/>
          <w:b/>
          <w:bCs/>
          <w:color w:val="0033CC"/>
          <w:sz w:val="36"/>
          <w:szCs w:val="36"/>
        </w:rPr>
      </w:pPr>
      <w:r>
        <w:rPr>
          <w:rFonts w:ascii="Arial" w:hAnsi="Arial" w:cs="Arial"/>
          <w:b/>
          <w:bCs/>
          <w:color w:val="0033CC"/>
          <w:sz w:val="36"/>
          <w:szCs w:val="36"/>
        </w:rPr>
        <w:t xml:space="preserve">SPECYFIKACJE TECHNICZNE WYKONANIA I ODBIORU ROBÓT BUDOWLANYCH </w:t>
      </w:r>
    </w:p>
    <w:p w:rsidR="00303FA3" w:rsidRDefault="00303FA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</w:rPr>
      </w:pPr>
      <w:r>
        <w:rPr>
          <w:rFonts w:cs="Arial"/>
        </w:rPr>
        <w:t>BRANŻA:</w:t>
      </w:r>
      <w:r>
        <w:rPr>
          <w:rFonts w:cs="Arial"/>
        </w:rPr>
        <w:tab/>
        <w:t>ARCHITEKTONICZNO – KONSTRUKCYJNA (BUDOWLANA)</w:t>
      </w:r>
    </w:p>
    <w:p w:rsidR="00303FA3" w:rsidRDefault="00303FA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</w:rPr>
      </w:pPr>
    </w:p>
    <w:p w:rsidR="00BA6B03" w:rsidRDefault="00BA6B03" w:rsidP="00583208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spacing w:line="276" w:lineRule="auto"/>
        <w:ind w:left="2100" w:right="141" w:hanging="2100"/>
        <w:rPr>
          <w:rFonts w:cs="Arial"/>
          <w:b/>
        </w:rPr>
      </w:pPr>
      <w:r w:rsidRPr="00002E4F">
        <w:rPr>
          <w:rFonts w:cs="Arial"/>
        </w:rPr>
        <w:t>TEMAT:</w:t>
      </w:r>
      <w:r w:rsidR="00A6597F">
        <w:rPr>
          <w:rFonts w:cs="Arial"/>
          <w:b/>
        </w:rPr>
        <w:tab/>
      </w:r>
      <w:r w:rsidR="00584489">
        <w:rPr>
          <w:rFonts w:cs="Arial"/>
          <w:b/>
        </w:rPr>
        <w:t>Przebudowa budynku Wojewódzkiego Centrum Zarządzania Kryzysowego przy ul. Okólnej 2 w Gorzowie Wielkopolskim</w:t>
      </w:r>
    </w:p>
    <w:p w:rsidR="00BA6B03" w:rsidRPr="00AD413D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  <w:sz w:val="16"/>
          <w:szCs w:val="16"/>
        </w:rPr>
      </w:pPr>
    </w:p>
    <w:p w:rsidR="00BA6B03" w:rsidRPr="00D27088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</w:rPr>
      </w:pPr>
      <w:r w:rsidRPr="00D27088">
        <w:rPr>
          <w:rFonts w:cs="Arial"/>
        </w:rPr>
        <w:t xml:space="preserve">KATEGORIA BUD: </w:t>
      </w:r>
      <w:r>
        <w:rPr>
          <w:rFonts w:cs="Arial"/>
          <w:b/>
        </w:rPr>
        <w:t>X</w:t>
      </w:r>
      <w:r w:rsidR="00584489">
        <w:rPr>
          <w:rFonts w:cs="Arial"/>
          <w:b/>
        </w:rPr>
        <w:t>II</w:t>
      </w:r>
      <w:r>
        <w:rPr>
          <w:rFonts w:cs="Arial"/>
          <w:b/>
        </w:rPr>
        <w:t xml:space="preserve"> </w:t>
      </w:r>
      <w:r w:rsidRPr="00D27088">
        <w:rPr>
          <w:rFonts w:cs="Arial"/>
          <w:b/>
        </w:rPr>
        <w:t xml:space="preserve">– </w:t>
      </w:r>
      <w:r>
        <w:rPr>
          <w:rFonts w:cs="Arial"/>
          <w:b/>
        </w:rPr>
        <w:t xml:space="preserve">Budynki </w:t>
      </w:r>
      <w:r w:rsidR="00584489">
        <w:rPr>
          <w:rFonts w:cs="Arial"/>
          <w:b/>
        </w:rPr>
        <w:t>administracji publicznej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584489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b/>
        </w:rPr>
      </w:pPr>
      <w:r w:rsidRPr="00002E4F">
        <w:rPr>
          <w:rFonts w:cs="Arial"/>
        </w:rPr>
        <w:t>ADRES: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584489">
        <w:rPr>
          <w:b/>
        </w:rPr>
        <w:t>ul. Okólna 2,</w:t>
      </w:r>
      <w:r w:rsidR="00584489" w:rsidRPr="00D27088">
        <w:rPr>
          <w:b/>
        </w:rPr>
        <w:t xml:space="preserve"> </w:t>
      </w:r>
      <w:r w:rsidR="00584489">
        <w:rPr>
          <w:b/>
        </w:rPr>
        <w:t>66-400 Gorzów Wielkopolski</w:t>
      </w:r>
    </w:p>
    <w:p w:rsidR="006F7AA6" w:rsidRDefault="00584489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 w:rsidRPr="00D27088">
        <w:rPr>
          <w:b/>
        </w:rPr>
        <w:tab/>
      </w:r>
      <w:r w:rsidRPr="00D27088">
        <w:rPr>
          <w:b/>
        </w:rPr>
        <w:tab/>
        <w:t xml:space="preserve">działka nr </w:t>
      </w:r>
      <w:r>
        <w:rPr>
          <w:b/>
        </w:rPr>
        <w:t xml:space="preserve">1287, </w:t>
      </w:r>
      <w:r w:rsidRPr="00D27088">
        <w:rPr>
          <w:b/>
        </w:rPr>
        <w:t>obręb 0</w:t>
      </w:r>
      <w:r>
        <w:rPr>
          <w:b/>
        </w:rPr>
        <w:t>002</w:t>
      </w:r>
    </w:p>
    <w:p w:rsidR="00002E4F" w:rsidRPr="00002E4F" w:rsidRDefault="006F7AA6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 xml:space="preserve">                                </w:t>
      </w:r>
      <w:r w:rsidR="00584489">
        <w:rPr>
          <w:rFonts w:cs="Arial"/>
          <w:b/>
        </w:rPr>
        <w:t xml:space="preserve">identyfikator </w:t>
      </w:r>
      <w:r w:rsidR="00584489">
        <w:rPr>
          <w:b/>
        </w:rPr>
        <w:t>działki 086101</w:t>
      </w:r>
      <w:r w:rsidR="00584489">
        <w:rPr>
          <w:b/>
        </w:rPr>
        <w:softHyphen/>
        <w:t>_1.0002.1287</w:t>
      </w:r>
      <w:r w:rsidR="00584489">
        <w:rPr>
          <w:rFonts w:cs="Arial"/>
          <w:b/>
        </w:rPr>
        <w:t xml:space="preserve"> 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 w:rsidRPr="00363C17">
        <w:rPr>
          <w:rFonts w:cs="Arial"/>
        </w:rPr>
        <w:t>INWESTOR: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584489">
        <w:rPr>
          <w:b/>
        </w:rPr>
        <w:t>Lubuski Urząd Wojewódzki</w:t>
      </w:r>
      <w:r w:rsidR="00002E4F" w:rsidRPr="00002E4F">
        <w:rPr>
          <w:rFonts w:cs="Arial"/>
          <w:b/>
        </w:rPr>
        <w:t>,</w:t>
      </w:r>
    </w:p>
    <w:p w:rsidR="00584489" w:rsidRPr="00002E4F" w:rsidRDefault="00584489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ab/>
      </w:r>
      <w:r>
        <w:rPr>
          <w:b/>
        </w:rPr>
        <w:t>ul. Jagiellończyka 8</w:t>
      </w:r>
    </w:p>
    <w:p w:rsidR="00002E4F" w:rsidRPr="00002E4F" w:rsidRDefault="00002E4F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  <w:b/>
        </w:rPr>
        <w:t xml:space="preserve">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584489">
        <w:rPr>
          <w:b/>
        </w:rPr>
        <w:t>66-400 Gorzów Wielkopolski</w:t>
      </w:r>
    </w:p>
    <w:p w:rsidR="0052257B" w:rsidRDefault="0052257B" w:rsidP="00B85777">
      <w:pPr>
        <w:jc w:val="center"/>
        <w:rPr>
          <w:sz w:val="20"/>
        </w:rPr>
      </w:pPr>
    </w:p>
    <w:p w:rsidR="0052257B" w:rsidRDefault="0052257B" w:rsidP="00B85777">
      <w:pPr>
        <w:jc w:val="center"/>
        <w:rPr>
          <w:sz w:val="20"/>
        </w:rPr>
      </w:pPr>
    </w:p>
    <w:p w:rsidR="00BA6B03" w:rsidRDefault="00155C26" w:rsidP="00B85777">
      <w:pPr>
        <w:jc w:val="center"/>
        <w:rPr>
          <w:sz w:val="20"/>
        </w:rPr>
      </w:pPr>
      <w:r>
        <w:rPr>
          <w:sz w:val="20"/>
        </w:rPr>
        <w:t>08</w:t>
      </w:r>
      <w:r w:rsidR="00C43706">
        <w:rPr>
          <w:sz w:val="20"/>
        </w:rPr>
        <w:t xml:space="preserve"> </w:t>
      </w:r>
      <w:r>
        <w:rPr>
          <w:sz w:val="20"/>
        </w:rPr>
        <w:t>wrzesień</w:t>
      </w:r>
      <w:r w:rsidR="00BA6B03">
        <w:rPr>
          <w:sz w:val="20"/>
        </w:rPr>
        <w:t xml:space="preserve"> </w:t>
      </w:r>
      <w:r w:rsidR="000416E5">
        <w:rPr>
          <w:sz w:val="20"/>
        </w:rPr>
        <w:t>202</w:t>
      </w:r>
      <w:r w:rsidR="00583208">
        <w:rPr>
          <w:sz w:val="20"/>
        </w:rPr>
        <w:t>5</w:t>
      </w:r>
      <w:r w:rsidR="000416E5">
        <w:rPr>
          <w:sz w:val="20"/>
        </w:rPr>
        <w:t xml:space="preserve"> r</w:t>
      </w:r>
      <w:r w:rsidR="006057BB">
        <w:rPr>
          <w:sz w:val="20"/>
        </w:rPr>
        <w:t>.</w:t>
      </w:r>
      <w:r w:rsidR="00794684" w:rsidRPr="00794684">
        <w:rPr>
          <w:sz w:val="20"/>
        </w:rPr>
        <w:t xml:space="preserve"> </w:t>
      </w:r>
    </w:p>
    <w:sectPr w:rsidR="00BA6B03" w:rsidSect="00583208">
      <w:footerReference w:type="default" r:id="rId11"/>
      <w:pgSz w:w="11906" w:h="16838"/>
      <w:pgMar w:top="1417" w:right="991" w:bottom="1417" w:left="1417" w:header="708" w:footer="18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2E9" w:rsidRDefault="00D372E9" w:rsidP="005F5132">
      <w:r>
        <w:separator/>
      </w:r>
    </w:p>
  </w:endnote>
  <w:endnote w:type="continuationSeparator" w:id="0">
    <w:p w:rsidR="00D372E9" w:rsidRDefault="00D372E9" w:rsidP="005F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 Old Style AT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095279"/>
      <w:docPartObj>
        <w:docPartGallery w:val="Page Numbers (Bottom of Page)"/>
        <w:docPartUnique/>
      </w:docPartObj>
    </w:sdtPr>
    <w:sdtContent>
      <w:p w:rsidR="00583208" w:rsidRPr="00794684" w:rsidRDefault="00583208">
        <w:pPr>
          <w:pStyle w:val="Stopka"/>
          <w:jc w:val="right"/>
          <w:rPr>
            <w:lang w:val="en-US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-394335</wp:posOffset>
              </wp:positionH>
              <wp:positionV relativeFrom="paragraph">
                <wp:posOffset>90170</wp:posOffset>
              </wp:positionV>
              <wp:extent cx="479425" cy="629285"/>
              <wp:effectExtent l="19050" t="0" r="0" b="0"/>
              <wp:wrapSquare wrapText="bothSides"/>
              <wp:docPr id="6" name="Obraz 2" descr="LOGO MM PROJ-BUD-Mode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MM PROJ-BUD-Model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9425" cy="629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782FF8">
          <w:fldChar w:fldCharType="begin"/>
        </w:r>
        <w:r w:rsidR="008547C6" w:rsidRPr="00794684">
          <w:rPr>
            <w:lang w:val="en-US"/>
          </w:rPr>
          <w:instrText xml:space="preserve"> PAGE   \* MERGEFORMAT </w:instrText>
        </w:r>
        <w:r w:rsidR="00782FF8">
          <w:fldChar w:fldCharType="separate"/>
        </w:r>
        <w:r w:rsidR="00303FA3">
          <w:rPr>
            <w:noProof/>
            <w:lang w:val="en-US"/>
          </w:rPr>
          <w:t>2</w:t>
        </w:r>
        <w:r w:rsidR="00782FF8">
          <w:fldChar w:fldCharType="end"/>
        </w:r>
      </w:p>
    </w:sdtContent>
  </w:sdt>
  <w:p w:rsidR="00583208" w:rsidRPr="007655D4" w:rsidRDefault="00583208" w:rsidP="005F5132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583208" w:rsidRDefault="00583208" w:rsidP="005F51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cs="Arial"/>
        <w:color w:val="0070C0"/>
        <w:sz w:val="20"/>
        <w:szCs w:val="20"/>
        <w:lang w:val="en-US"/>
      </w:rPr>
    </w:pPr>
    <w:r>
      <w:rPr>
        <w:rFonts w:cs="Arial"/>
        <w:color w:val="0070C0"/>
        <w:sz w:val="20"/>
        <w:szCs w:val="20"/>
        <w:lang w:val="en-US"/>
      </w:rPr>
      <w:t xml:space="preserve">www.mmproj-bud.pl 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e-mail: mlodzian1@poczta.onet.pl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tel. 603-311-254</w:t>
    </w:r>
  </w:p>
  <w:p w:rsidR="00583208" w:rsidRPr="00E354B3" w:rsidRDefault="00583208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2E9" w:rsidRDefault="00D372E9" w:rsidP="005F5132">
      <w:r>
        <w:separator/>
      </w:r>
    </w:p>
  </w:footnote>
  <w:footnote w:type="continuationSeparator" w:id="0">
    <w:p w:rsidR="00D372E9" w:rsidRDefault="00D372E9" w:rsidP="005F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cs="Arial"/>
      </w:rPr>
    </w:lvl>
  </w:abstractNum>
  <w:abstractNum w:abstractNumId="2">
    <w:nsid w:val="0000000D"/>
    <w:multiLevelType w:val="singleLevel"/>
    <w:tmpl w:val="0000000D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1429" w:hanging="360"/>
      </w:pPr>
      <w:rPr>
        <w:rFonts w:hint="default"/>
      </w:rPr>
    </w:lvl>
  </w:abstractNum>
  <w:abstractNum w:abstractNumId="3">
    <w:nsid w:val="00000012"/>
    <w:multiLevelType w:val="singleLevel"/>
    <w:tmpl w:val="00000012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Cs w:val="24"/>
      </w:rPr>
    </w:lvl>
  </w:abstractNum>
  <w:abstractNum w:abstractNumId="4">
    <w:nsid w:val="00000017"/>
    <w:multiLevelType w:val="singleLevel"/>
    <w:tmpl w:val="00000017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4DF0874"/>
    <w:multiLevelType w:val="hybridMultilevel"/>
    <w:tmpl w:val="DE6C98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62D1668"/>
    <w:multiLevelType w:val="multilevel"/>
    <w:tmpl w:val="97D8AB1E"/>
    <w:lvl w:ilvl="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84313DF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>
    <w:nsid w:val="0DB62FB7"/>
    <w:multiLevelType w:val="hybridMultilevel"/>
    <w:tmpl w:val="797C0B9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0DF77F2D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0B80777"/>
    <w:multiLevelType w:val="hybridMultilevel"/>
    <w:tmpl w:val="F140D7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2515CB2"/>
    <w:multiLevelType w:val="hybridMultilevel"/>
    <w:tmpl w:val="37540AC8"/>
    <w:lvl w:ilvl="0" w:tplc="88084554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3125917"/>
    <w:multiLevelType w:val="hybridMultilevel"/>
    <w:tmpl w:val="B76C53AE"/>
    <w:lvl w:ilvl="0" w:tplc="848EDF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93B05C8"/>
    <w:multiLevelType w:val="hybridMultilevel"/>
    <w:tmpl w:val="0026F2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751171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15">
    <w:nsid w:val="2ABB7613"/>
    <w:multiLevelType w:val="hybridMultilevel"/>
    <w:tmpl w:val="062049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05D08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16D5BC4"/>
    <w:multiLevelType w:val="hybridMultilevel"/>
    <w:tmpl w:val="43B83E02"/>
    <w:lvl w:ilvl="0" w:tplc="89D670D6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582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9">
    <w:nsid w:val="35720490"/>
    <w:multiLevelType w:val="hybridMultilevel"/>
    <w:tmpl w:val="BEBE362E"/>
    <w:lvl w:ilvl="0" w:tplc="0415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20">
    <w:nsid w:val="3CDE5047"/>
    <w:multiLevelType w:val="hybridMultilevel"/>
    <w:tmpl w:val="64E28F1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3E5E5754"/>
    <w:multiLevelType w:val="hybridMultilevel"/>
    <w:tmpl w:val="E744D1D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6008D1"/>
    <w:multiLevelType w:val="hybridMultilevel"/>
    <w:tmpl w:val="DCFA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F7EEA"/>
    <w:multiLevelType w:val="multilevel"/>
    <w:tmpl w:val="E7320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BF36B94"/>
    <w:multiLevelType w:val="hybridMultilevel"/>
    <w:tmpl w:val="9C529C06"/>
    <w:lvl w:ilvl="0" w:tplc="7338955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6EEE"/>
    <w:multiLevelType w:val="hybridMultilevel"/>
    <w:tmpl w:val="FC3E5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8A40D7"/>
    <w:multiLevelType w:val="hybridMultilevel"/>
    <w:tmpl w:val="815E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51CF9"/>
    <w:multiLevelType w:val="multilevel"/>
    <w:tmpl w:val="838C0A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6A5DDC"/>
    <w:multiLevelType w:val="hybridMultilevel"/>
    <w:tmpl w:val="04B60F5A"/>
    <w:lvl w:ilvl="0" w:tplc="76785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74BBA"/>
    <w:multiLevelType w:val="hybridMultilevel"/>
    <w:tmpl w:val="6D365218"/>
    <w:lvl w:ilvl="0" w:tplc="B1686F9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4D102F6"/>
    <w:multiLevelType w:val="hybridMultilevel"/>
    <w:tmpl w:val="9BA6D532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6D1F0644"/>
    <w:multiLevelType w:val="hybridMultilevel"/>
    <w:tmpl w:val="2830FC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6266FF"/>
    <w:multiLevelType w:val="hybridMultilevel"/>
    <w:tmpl w:val="59ACB6DA"/>
    <w:lvl w:ilvl="0" w:tplc="784A17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E6298"/>
    <w:multiLevelType w:val="hybridMultilevel"/>
    <w:tmpl w:val="4258B6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31F359B"/>
    <w:multiLevelType w:val="hybridMultilevel"/>
    <w:tmpl w:val="604259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CB2DED"/>
    <w:multiLevelType w:val="hybridMultilevel"/>
    <w:tmpl w:val="4AF279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5D240C1"/>
    <w:multiLevelType w:val="hybridMultilevel"/>
    <w:tmpl w:val="F62CAF4A"/>
    <w:lvl w:ilvl="0" w:tplc="767857AC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9142BA"/>
    <w:multiLevelType w:val="hybridMultilevel"/>
    <w:tmpl w:val="39806B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9353082"/>
    <w:multiLevelType w:val="hybridMultilevel"/>
    <w:tmpl w:val="722A4D2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>
    <w:nsid w:val="7EF55C8D"/>
    <w:multiLevelType w:val="hybridMultilevel"/>
    <w:tmpl w:val="C508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0"/>
  </w:num>
  <w:num w:numId="4">
    <w:abstractNumId w:val="32"/>
  </w:num>
  <w:num w:numId="5">
    <w:abstractNumId w:val="34"/>
  </w:num>
  <w:num w:numId="6">
    <w:abstractNumId w:val="24"/>
  </w:num>
  <w:num w:numId="7">
    <w:abstractNumId w:val="15"/>
  </w:num>
  <w:num w:numId="8">
    <w:abstractNumId w:val="8"/>
  </w:num>
  <w:num w:numId="9">
    <w:abstractNumId w:val="6"/>
  </w:num>
  <w:num w:numId="10">
    <w:abstractNumId w:val="3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6"/>
  </w:num>
  <w:num w:numId="14">
    <w:abstractNumId w:val="35"/>
  </w:num>
  <w:num w:numId="15">
    <w:abstractNumId w:val="19"/>
  </w:num>
  <w:num w:numId="16">
    <w:abstractNumId w:val="39"/>
  </w:num>
  <w:num w:numId="17">
    <w:abstractNumId w:val="20"/>
  </w:num>
  <w:num w:numId="18">
    <w:abstractNumId w:val="30"/>
  </w:num>
  <w:num w:numId="19">
    <w:abstractNumId w:val="38"/>
  </w:num>
  <w:num w:numId="20">
    <w:abstractNumId w:val="21"/>
  </w:num>
  <w:num w:numId="21">
    <w:abstractNumId w:val="37"/>
  </w:num>
  <w:num w:numId="22">
    <w:abstractNumId w:val="40"/>
  </w:num>
  <w:num w:numId="23">
    <w:abstractNumId w:val="13"/>
  </w:num>
  <w:num w:numId="24">
    <w:abstractNumId w:val="5"/>
  </w:num>
  <w:num w:numId="25">
    <w:abstractNumId w:val="31"/>
  </w:num>
  <w:num w:numId="26">
    <w:abstractNumId w:val="25"/>
  </w:num>
  <w:num w:numId="27">
    <w:abstractNumId w:val="28"/>
  </w:num>
  <w:num w:numId="28">
    <w:abstractNumId w:val="22"/>
  </w:num>
  <w:num w:numId="29">
    <w:abstractNumId w:val="36"/>
  </w:num>
  <w:num w:numId="30">
    <w:abstractNumId w:val="7"/>
  </w:num>
  <w:num w:numId="31">
    <w:abstractNumId w:val="14"/>
  </w:num>
  <w:num w:numId="32">
    <w:abstractNumId w:val="29"/>
  </w:num>
  <w:num w:numId="33">
    <w:abstractNumId w:val="9"/>
  </w:num>
  <w:num w:numId="34">
    <w:abstractNumId w:val="17"/>
  </w:num>
  <w:num w:numId="35">
    <w:abstractNumId w:val="11"/>
  </w:num>
  <w:num w:numId="36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9B1F7F"/>
    <w:rsid w:val="000013BC"/>
    <w:rsid w:val="00002672"/>
    <w:rsid w:val="00002E4F"/>
    <w:rsid w:val="00004D90"/>
    <w:rsid w:val="00005277"/>
    <w:rsid w:val="00010B10"/>
    <w:rsid w:val="000115D3"/>
    <w:rsid w:val="000120E0"/>
    <w:rsid w:val="0001338F"/>
    <w:rsid w:val="000133D3"/>
    <w:rsid w:val="00013D0E"/>
    <w:rsid w:val="00014609"/>
    <w:rsid w:val="00015A2A"/>
    <w:rsid w:val="00016551"/>
    <w:rsid w:val="00016817"/>
    <w:rsid w:val="00017604"/>
    <w:rsid w:val="000178A8"/>
    <w:rsid w:val="0002131E"/>
    <w:rsid w:val="000235C3"/>
    <w:rsid w:val="00024DA9"/>
    <w:rsid w:val="00026CA1"/>
    <w:rsid w:val="00031CC8"/>
    <w:rsid w:val="00032212"/>
    <w:rsid w:val="00033A28"/>
    <w:rsid w:val="000350DF"/>
    <w:rsid w:val="00037974"/>
    <w:rsid w:val="00040BB0"/>
    <w:rsid w:val="000416E5"/>
    <w:rsid w:val="00041A48"/>
    <w:rsid w:val="000440ED"/>
    <w:rsid w:val="00046317"/>
    <w:rsid w:val="00050C96"/>
    <w:rsid w:val="00051273"/>
    <w:rsid w:val="000523BC"/>
    <w:rsid w:val="00052633"/>
    <w:rsid w:val="0005532E"/>
    <w:rsid w:val="00064FE2"/>
    <w:rsid w:val="0006532D"/>
    <w:rsid w:val="00070D75"/>
    <w:rsid w:val="00071F3F"/>
    <w:rsid w:val="00072E3E"/>
    <w:rsid w:val="00074760"/>
    <w:rsid w:val="00084FA6"/>
    <w:rsid w:val="00085C6D"/>
    <w:rsid w:val="000926DB"/>
    <w:rsid w:val="000938DB"/>
    <w:rsid w:val="00093E8F"/>
    <w:rsid w:val="000959CD"/>
    <w:rsid w:val="00095B7E"/>
    <w:rsid w:val="0009671C"/>
    <w:rsid w:val="00096FAF"/>
    <w:rsid w:val="000A0DE6"/>
    <w:rsid w:val="000A33FB"/>
    <w:rsid w:val="000A55D0"/>
    <w:rsid w:val="000A627F"/>
    <w:rsid w:val="000A69ED"/>
    <w:rsid w:val="000A790B"/>
    <w:rsid w:val="000B2E58"/>
    <w:rsid w:val="000B5DE5"/>
    <w:rsid w:val="000C2FF2"/>
    <w:rsid w:val="000C6038"/>
    <w:rsid w:val="000D1F26"/>
    <w:rsid w:val="000D24EE"/>
    <w:rsid w:val="000D508E"/>
    <w:rsid w:val="000D5C1A"/>
    <w:rsid w:val="000E15A0"/>
    <w:rsid w:val="000E58CC"/>
    <w:rsid w:val="000E7C4C"/>
    <w:rsid w:val="000F0720"/>
    <w:rsid w:val="000F074D"/>
    <w:rsid w:val="000F1A0F"/>
    <w:rsid w:val="000F2C3C"/>
    <w:rsid w:val="00100EC5"/>
    <w:rsid w:val="0010622A"/>
    <w:rsid w:val="001129C2"/>
    <w:rsid w:val="001170B7"/>
    <w:rsid w:val="0012170D"/>
    <w:rsid w:val="00121DB6"/>
    <w:rsid w:val="00123DCC"/>
    <w:rsid w:val="001302E0"/>
    <w:rsid w:val="00130D1B"/>
    <w:rsid w:val="00131CA4"/>
    <w:rsid w:val="001363FA"/>
    <w:rsid w:val="001371C9"/>
    <w:rsid w:val="001410F6"/>
    <w:rsid w:val="001426D7"/>
    <w:rsid w:val="00142D95"/>
    <w:rsid w:val="00144E2B"/>
    <w:rsid w:val="00146691"/>
    <w:rsid w:val="00155C26"/>
    <w:rsid w:val="00162A81"/>
    <w:rsid w:val="0016488A"/>
    <w:rsid w:val="00165784"/>
    <w:rsid w:val="00170445"/>
    <w:rsid w:val="00171DB3"/>
    <w:rsid w:val="00176514"/>
    <w:rsid w:val="00176C6E"/>
    <w:rsid w:val="00180C39"/>
    <w:rsid w:val="0018594E"/>
    <w:rsid w:val="00186D34"/>
    <w:rsid w:val="001871A2"/>
    <w:rsid w:val="001938E2"/>
    <w:rsid w:val="00193A3F"/>
    <w:rsid w:val="001950C4"/>
    <w:rsid w:val="00195855"/>
    <w:rsid w:val="00195DBC"/>
    <w:rsid w:val="00197B4F"/>
    <w:rsid w:val="00197F37"/>
    <w:rsid w:val="001A1220"/>
    <w:rsid w:val="001A15DF"/>
    <w:rsid w:val="001A5EC5"/>
    <w:rsid w:val="001A62A0"/>
    <w:rsid w:val="001B0B73"/>
    <w:rsid w:val="001B10A9"/>
    <w:rsid w:val="001B1833"/>
    <w:rsid w:val="001B360B"/>
    <w:rsid w:val="001B5383"/>
    <w:rsid w:val="001B640B"/>
    <w:rsid w:val="001C09D7"/>
    <w:rsid w:val="001C2D78"/>
    <w:rsid w:val="001C3F1B"/>
    <w:rsid w:val="001C5FF3"/>
    <w:rsid w:val="001C623A"/>
    <w:rsid w:val="001C6A12"/>
    <w:rsid w:val="001C7521"/>
    <w:rsid w:val="001D02C2"/>
    <w:rsid w:val="001E200F"/>
    <w:rsid w:val="001E50F2"/>
    <w:rsid w:val="001E6721"/>
    <w:rsid w:val="001E6F5B"/>
    <w:rsid w:val="001E70B0"/>
    <w:rsid w:val="001F114F"/>
    <w:rsid w:val="001F35A9"/>
    <w:rsid w:val="001F7322"/>
    <w:rsid w:val="001F755D"/>
    <w:rsid w:val="00201A93"/>
    <w:rsid w:val="00202D28"/>
    <w:rsid w:val="002107A0"/>
    <w:rsid w:val="0021180D"/>
    <w:rsid w:val="00213AD5"/>
    <w:rsid w:val="00221636"/>
    <w:rsid w:val="00222AC2"/>
    <w:rsid w:val="002256B9"/>
    <w:rsid w:val="00232D1B"/>
    <w:rsid w:val="0023707E"/>
    <w:rsid w:val="0023729C"/>
    <w:rsid w:val="0024644A"/>
    <w:rsid w:val="0024681A"/>
    <w:rsid w:val="002648F0"/>
    <w:rsid w:val="002659D7"/>
    <w:rsid w:val="002766D3"/>
    <w:rsid w:val="00276D03"/>
    <w:rsid w:val="00277089"/>
    <w:rsid w:val="00280A9A"/>
    <w:rsid w:val="002814D1"/>
    <w:rsid w:val="0028219A"/>
    <w:rsid w:val="002825B7"/>
    <w:rsid w:val="0028298E"/>
    <w:rsid w:val="00285DEB"/>
    <w:rsid w:val="00286099"/>
    <w:rsid w:val="00286DDE"/>
    <w:rsid w:val="00287B61"/>
    <w:rsid w:val="00291CA8"/>
    <w:rsid w:val="00292031"/>
    <w:rsid w:val="0029206F"/>
    <w:rsid w:val="00292E04"/>
    <w:rsid w:val="00294314"/>
    <w:rsid w:val="00296DFC"/>
    <w:rsid w:val="002A41A0"/>
    <w:rsid w:val="002A4F95"/>
    <w:rsid w:val="002A5FD6"/>
    <w:rsid w:val="002A65A1"/>
    <w:rsid w:val="002B1296"/>
    <w:rsid w:val="002B5759"/>
    <w:rsid w:val="002C1285"/>
    <w:rsid w:val="002C1B0E"/>
    <w:rsid w:val="002C442A"/>
    <w:rsid w:val="002C62DB"/>
    <w:rsid w:val="002D327D"/>
    <w:rsid w:val="002D57F8"/>
    <w:rsid w:val="002D5F10"/>
    <w:rsid w:val="002D7634"/>
    <w:rsid w:val="002E41A2"/>
    <w:rsid w:val="002E4F51"/>
    <w:rsid w:val="002E585F"/>
    <w:rsid w:val="002F19A1"/>
    <w:rsid w:val="002F62B9"/>
    <w:rsid w:val="002F7D28"/>
    <w:rsid w:val="00303D36"/>
    <w:rsid w:val="00303FA3"/>
    <w:rsid w:val="00304CF7"/>
    <w:rsid w:val="00306F1B"/>
    <w:rsid w:val="00312C36"/>
    <w:rsid w:val="00314002"/>
    <w:rsid w:val="0031577F"/>
    <w:rsid w:val="003173D4"/>
    <w:rsid w:val="0032569D"/>
    <w:rsid w:val="00326A41"/>
    <w:rsid w:val="00334271"/>
    <w:rsid w:val="00335CAD"/>
    <w:rsid w:val="003434CE"/>
    <w:rsid w:val="00344CA7"/>
    <w:rsid w:val="00350D42"/>
    <w:rsid w:val="00352BF5"/>
    <w:rsid w:val="00354BA3"/>
    <w:rsid w:val="003550C4"/>
    <w:rsid w:val="00355491"/>
    <w:rsid w:val="003559DA"/>
    <w:rsid w:val="00356B53"/>
    <w:rsid w:val="003620CB"/>
    <w:rsid w:val="00363C17"/>
    <w:rsid w:val="00364555"/>
    <w:rsid w:val="003645FB"/>
    <w:rsid w:val="00365029"/>
    <w:rsid w:val="00365ABE"/>
    <w:rsid w:val="0036646A"/>
    <w:rsid w:val="00372C25"/>
    <w:rsid w:val="0037405E"/>
    <w:rsid w:val="00376868"/>
    <w:rsid w:val="00380E07"/>
    <w:rsid w:val="00395455"/>
    <w:rsid w:val="003A475D"/>
    <w:rsid w:val="003A6AB7"/>
    <w:rsid w:val="003A7AB5"/>
    <w:rsid w:val="003B0754"/>
    <w:rsid w:val="003B30B3"/>
    <w:rsid w:val="003B3694"/>
    <w:rsid w:val="003B39CE"/>
    <w:rsid w:val="003D00F7"/>
    <w:rsid w:val="003D18CE"/>
    <w:rsid w:val="003D1AA5"/>
    <w:rsid w:val="003D56A3"/>
    <w:rsid w:val="003E1E85"/>
    <w:rsid w:val="003E20FC"/>
    <w:rsid w:val="003E319E"/>
    <w:rsid w:val="003E548A"/>
    <w:rsid w:val="003E6AE4"/>
    <w:rsid w:val="003E6F01"/>
    <w:rsid w:val="003F13C8"/>
    <w:rsid w:val="003F22F2"/>
    <w:rsid w:val="003F3A0C"/>
    <w:rsid w:val="003F5285"/>
    <w:rsid w:val="004029A9"/>
    <w:rsid w:val="0040555E"/>
    <w:rsid w:val="00406A52"/>
    <w:rsid w:val="00407626"/>
    <w:rsid w:val="0041023B"/>
    <w:rsid w:val="00413E2D"/>
    <w:rsid w:val="00415E7E"/>
    <w:rsid w:val="004166AA"/>
    <w:rsid w:val="004174FA"/>
    <w:rsid w:val="0042137F"/>
    <w:rsid w:val="004215DE"/>
    <w:rsid w:val="004216FD"/>
    <w:rsid w:val="00422017"/>
    <w:rsid w:val="00423032"/>
    <w:rsid w:val="00430AA4"/>
    <w:rsid w:val="0043254D"/>
    <w:rsid w:val="00432B90"/>
    <w:rsid w:val="00443A68"/>
    <w:rsid w:val="00443DE5"/>
    <w:rsid w:val="00447CE6"/>
    <w:rsid w:val="004518DF"/>
    <w:rsid w:val="00451D65"/>
    <w:rsid w:val="00455306"/>
    <w:rsid w:val="00460804"/>
    <w:rsid w:val="0046141F"/>
    <w:rsid w:val="00461E4C"/>
    <w:rsid w:val="00467687"/>
    <w:rsid w:val="00475FC3"/>
    <w:rsid w:val="00481BF5"/>
    <w:rsid w:val="004844AA"/>
    <w:rsid w:val="004910EA"/>
    <w:rsid w:val="0049170D"/>
    <w:rsid w:val="00492BAC"/>
    <w:rsid w:val="004967FA"/>
    <w:rsid w:val="004975A1"/>
    <w:rsid w:val="004B348A"/>
    <w:rsid w:val="004B415E"/>
    <w:rsid w:val="004B48A4"/>
    <w:rsid w:val="004B67AA"/>
    <w:rsid w:val="004C0A85"/>
    <w:rsid w:val="004C1200"/>
    <w:rsid w:val="004C327E"/>
    <w:rsid w:val="004C63BD"/>
    <w:rsid w:val="004D4010"/>
    <w:rsid w:val="004D4B89"/>
    <w:rsid w:val="004D6C1B"/>
    <w:rsid w:val="004E0B34"/>
    <w:rsid w:val="004E14A7"/>
    <w:rsid w:val="004E2779"/>
    <w:rsid w:val="004E3784"/>
    <w:rsid w:val="004E37FD"/>
    <w:rsid w:val="004E48B4"/>
    <w:rsid w:val="004E4B96"/>
    <w:rsid w:val="004F1B96"/>
    <w:rsid w:val="00502C39"/>
    <w:rsid w:val="00503C3B"/>
    <w:rsid w:val="00504712"/>
    <w:rsid w:val="00505657"/>
    <w:rsid w:val="00505C3E"/>
    <w:rsid w:val="00507ADB"/>
    <w:rsid w:val="00512C5A"/>
    <w:rsid w:val="0051499D"/>
    <w:rsid w:val="00520922"/>
    <w:rsid w:val="00521B62"/>
    <w:rsid w:val="0052257B"/>
    <w:rsid w:val="00522A62"/>
    <w:rsid w:val="0053190F"/>
    <w:rsid w:val="00532873"/>
    <w:rsid w:val="00536743"/>
    <w:rsid w:val="00536783"/>
    <w:rsid w:val="00536CF1"/>
    <w:rsid w:val="00537499"/>
    <w:rsid w:val="005408F8"/>
    <w:rsid w:val="0054302F"/>
    <w:rsid w:val="00547B38"/>
    <w:rsid w:val="00547FE3"/>
    <w:rsid w:val="005519B2"/>
    <w:rsid w:val="00553D70"/>
    <w:rsid w:val="0055412D"/>
    <w:rsid w:val="00554330"/>
    <w:rsid w:val="00557323"/>
    <w:rsid w:val="0056056A"/>
    <w:rsid w:val="00560DB6"/>
    <w:rsid w:val="005639E6"/>
    <w:rsid w:val="00565B7A"/>
    <w:rsid w:val="005723E9"/>
    <w:rsid w:val="005724E3"/>
    <w:rsid w:val="00572D65"/>
    <w:rsid w:val="00575255"/>
    <w:rsid w:val="005769E0"/>
    <w:rsid w:val="005773DE"/>
    <w:rsid w:val="00580F3C"/>
    <w:rsid w:val="005821E5"/>
    <w:rsid w:val="00583208"/>
    <w:rsid w:val="0058341E"/>
    <w:rsid w:val="0058370B"/>
    <w:rsid w:val="00583E91"/>
    <w:rsid w:val="00584489"/>
    <w:rsid w:val="00584E8B"/>
    <w:rsid w:val="00585E77"/>
    <w:rsid w:val="0058641D"/>
    <w:rsid w:val="005919BC"/>
    <w:rsid w:val="00595A8B"/>
    <w:rsid w:val="005A1482"/>
    <w:rsid w:val="005A3CEE"/>
    <w:rsid w:val="005A4785"/>
    <w:rsid w:val="005A4F3A"/>
    <w:rsid w:val="005A7564"/>
    <w:rsid w:val="005A78C4"/>
    <w:rsid w:val="005B1C9B"/>
    <w:rsid w:val="005B6856"/>
    <w:rsid w:val="005B752B"/>
    <w:rsid w:val="005C0C3D"/>
    <w:rsid w:val="005C0C67"/>
    <w:rsid w:val="005C1204"/>
    <w:rsid w:val="005C1E3F"/>
    <w:rsid w:val="005C6413"/>
    <w:rsid w:val="005D579F"/>
    <w:rsid w:val="005E15F1"/>
    <w:rsid w:val="005E687B"/>
    <w:rsid w:val="005E7A9D"/>
    <w:rsid w:val="005F0BB4"/>
    <w:rsid w:val="005F4BC2"/>
    <w:rsid w:val="005F4D4C"/>
    <w:rsid w:val="005F5132"/>
    <w:rsid w:val="005F516F"/>
    <w:rsid w:val="00601C71"/>
    <w:rsid w:val="00602FD3"/>
    <w:rsid w:val="00603A72"/>
    <w:rsid w:val="00603E00"/>
    <w:rsid w:val="006057BB"/>
    <w:rsid w:val="00606755"/>
    <w:rsid w:val="00606D75"/>
    <w:rsid w:val="006070E3"/>
    <w:rsid w:val="0060782C"/>
    <w:rsid w:val="006101DE"/>
    <w:rsid w:val="00610221"/>
    <w:rsid w:val="006114CA"/>
    <w:rsid w:val="00612731"/>
    <w:rsid w:val="00612867"/>
    <w:rsid w:val="006160E4"/>
    <w:rsid w:val="00624B7C"/>
    <w:rsid w:val="00631875"/>
    <w:rsid w:val="006318AA"/>
    <w:rsid w:val="00633BDC"/>
    <w:rsid w:val="00640E68"/>
    <w:rsid w:val="00643239"/>
    <w:rsid w:val="006436CA"/>
    <w:rsid w:val="0064436B"/>
    <w:rsid w:val="0064510D"/>
    <w:rsid w:val="00645530"/>
    <w:rsid w:val="00647F63"/>
    <w:rsid w:val="00651775"/>
    <w:rsid w:val="0065194D"/>
    <w:rsid w:val="00654B85"/>
    <w:rsid w:val="00654BC9"/>
    <w:rsid w:val="00657709"/>
    <w:rsid w:val="006608D7"/>
    <w:rsid w:val="00661228"/>
    <w:rsid w:val="0066384C"/>
    <w:rsid w:val="006665FB"/>
    <w:rsid w:val="006675BA"/>
    <w:rsid w:val="00670BD3"/>
    <w:rsid w:val="0067157F"/>
    <w:rsid w:val="006732C6"/>
    <w:rsid w:val="006735A6"/>
    <w:rsid w:val="006735B2"/>
    <w:rsid w:val="00673BC6"/>
    <w:rsid w:val="00675002"/>
    <w:rsid w:val="00675441"/>
    <w:rsid w:val="0067619F"/>
    <w:rsid w:val="00683C86"/>
    <w:rsid w:val="006845B2"/>
    <w:rsid w:val="006856DE"/>
    <w:rsid w:val="006862BC"/>
    <w:rsid w:val="006A189B"/>
    <w:rsid w:val="006A1B21"/>
    <w:rsid w:val="006A25A8"/>
    <w:rsid w:val="006A6ACE"/>
    <w:rsid w:val="006B294E"/>
    <w:rsid w:val="006B5580"/>
    <w:rsid w:val="006B72D7"/>
    <w:rsid w:val="006C04A0"/>
    <w:rsid w:val="006C3814"/>
    <w:rsid w:val="006D07EA"/>
    <w:rsid w:val="006D15A8"/>
    <w:rsid w:val="006D48C5"/>
    <w:rsid w:val="006D732A"/>
    <w:rsid w:val="006E1765"/>
    <w:rsid w:val="006E7FC0"/>
    <w:rsid w:val="006E7FD5"/>
    <w:rsid w:val="006F0CD3"/>
    <w:rsid w:val="006F0F2A"/>
    <w:rsid w:val="006F1158"/>
    <w:rsid w:val="006F3001"/>
    <w:rsid w:val="006F62C0"/>
    <w:rsid w:val="006F7AA6"/>
    <w:rsid w:val="0070251A"/>
    <w:rsid w:val="00702655"/>
    <w:rsid w:val="007026FE"/>
    <w:rsid w:val="007027FA"/>
    <w:rsid w:val="00702C6B"/>
    <w:rsid w:val="007049B4"/>
    <w:rsid w:val="00705884"/>
    <w:rsid w:val="00706012"/>
    <w:rsid w:val="007127A0"/>
    <w:rsid w:val="00712C44"/>
    <w:rsid w:val="007142B0"/>
    <w:rsid w:val="00716F43"/>
    <w:rsid w:val="007170DE"/>
    <w:rsid w:val="00720790"/>
    <w:rsid w:val="00722ACC"/>
    <w:rsid w:val="00734394"/>
    <w:rsid w:val="0073597E"/>
    <w:rsid w:val="00736FAE"/>
    <w:rsid w:val="007377A1"/>
    <w:rsid w:val="00737A11"/>
    <w:rsid w:val="00740592"/>
    <w:rsid w:val="00744AF6"/>
    <w:rsid w:val="00750729"/>
    <w:rsid w:val="007538DD"/>
    <w:rsid w:val="00754672"/>
    <w:rsid w:val="0076063A"/>
    <w:rsid w:val="00761A7D"/>
    <w:rsid w:val="00762B60"/>
    <w:rsid w:val="0076509D"/>
    <w:rsid w:val="0077002E"/>
    <w:rsid w:val="00770920"/>
    <w:rsid w:val="00771949"/>
    <w:rsid w:val="00774B53"/>
    <w:rsid w:val="00774D8C"/>
    <w:rsid w:val="00781B1F"/>
    <w:rsid w:val="00782FF8"/>
    <w:rsid w:val="0078465D"/>
    <w:rsid w:val="00787708"/>
    <w:rsid w:val="00787D1A"/>
    <w:rsid w:val="00792D38"/>
    <w:rsid w:val="007938BD"/>
    <w:rsid w:val="00793DBB"/>
    <w:rsid w:val="00794684"/>
    <w:rsid w:val="0079595D"/>
    <w:rsid w:val="007A4360"/>
    <w:rsid w:val="007A44E0"/>
    <w:rsid w:val="007A5F32"/>
    <w:rsid w:val="007A651D"/>
    <w:rsid w:val="007B3733"/>
    <w:rsid w:val="007B77AD"/>
    <w:rsid w:val="007C1EAD"/>
    <w:rsid w:val="007C3153"/>
    <w:rsid w:val="007D2DEE"/>
    <w:rsid w:val="007D3DF0"/>
    <w:rsid w:val="007D4889"/>
    <w:rsid w:val="007D7A00"/>
    <w:rsid w:val="007D7CFB"/>
    <w:rsid w:val="007E02B5"/>
    <w:rsid w:val="007E2C37"/>
    <w:rsid w:val="007E2C65"/>
    <w:rsid w:val="007E4804"/>
    <w:rsid w:val="007E5A78"/>
    <w:rsid w:val="007E7348"/>
    <w:rsid w:val="007E7F40"/>
    <w:rsid w:val="007F0092"/>
    <w:rsid w:val="007F17F1"/>
    <w:rsid w:val="007F3E4B"/>
    <w:rsid w:val="007F59B7"/>
    <w:rsid w:val="007F74F4"/>
    <w:rsid w:val="008002CD"/>
    <w:rsid w:val="008010ED"/>
    <w:rsid w:val="00801839"/>
    <w:rsid w:val="00802210"/>
    <w:rsid w:val="00804741"/>
    <w:rsid w:val="0081132D"/>
    <w:rsid w:val="00815C4E"/>
    <w:rsid w:val="00824D05"/>
    <w:rsid w:val="00832F03"/>
    <w:rsid w:val="0083323E"/>
    <w:rsid w:val="00833F0A"/>
    <w:rsid w:val="00841DA4"/>
    <w:rsid w:val="00842B1E"/>
    <w:rsid w:val="00845E7C"/>
    <w:rsid w:val="00847180"/>
    <w:rsid w:val="00852708"/>
    <w:rsid w:val="008538F4"/>
    <w:rsid w:val="00854232"/>
    <w:rsid w:val="008547C6"/>
    <w:rsid w:val="008566CD"/>
    <w:rsid w:val="00857416"/>
    <w:rsid w:val="00860525"/>
    <w:rsid w:val="00860A46"/>
    <w:rsid w:val="00865A9B"/>
    <w:rsid w:val="00866054"/>
    <w:rsid w:val="0087025F"/>
    <w:rsid w:val="008705A1"/>
    <w:rsid w:val="00870EE4"/>
    <w:rsid w:val="00871035"/>
    <w:rsid w:val="008717F7"/>
    <w:rsid w:val="00872A14"/>
    <w:rsid w:val="0087368F"/>
    <w:rsid w:val="008761E6"/>
    <w:rsid w:val="00876D4F"/>
    <w:rsid w:val="008772E4"/>
    <w:rsid w:val="00884DA8"/>
    <w:rsid w:val="0088726F"/>
    <w:rsid w:val="00887B1D"/>
    <w:rsid w:val="00890EC7"/>
    <w:rsid w:val="00892341"/>
    <w:rsid w:val="008951E3"/>
    <w:rsid w:val="00896A59"/>
    <w:rsid w:val="00896B81"/>
    <w:rsid w:val="00897819"/>
    <w:rsid w:val="008A02E4"/>
    <w:rsid w:val="008A4530"/>
    <w:rsid w:val="008A4AE3"/>
    <w:rsid w:val="008A5362"/>
    <w:rsid w:val="008A572B"/>
    <w:rsid w:val="008A6981"/>
    <w:rsid w:val="008B138E"/>
    <w:rsid w:val="008B34C3"/>
    <w:rsid w:val="008B48F0"/>
    <w:rsid w:val="008B630F"/>
    <w:rsid w:val="008B7536"/>
    <w:rsid w:val="008C3574"/>
    <w:rsid w:val="008C458D"/>
    <w:rsid w:val="008C56E2"/>
    <w:rsid w:val="008C70FF"/>
    <w:rsid w:val="008C7FAC"/>
    <w:rsid w:val="008D1836"/>
    <w:rsid w:val="008D184D"/>
    <w:rsid w:val="008D195D"/>
    <w:rsid w:val="008D3D05"/>
    <w:rsid w:val="008D61F2"/>
    <w:rsid w:val="008D6510"/>
    <w:rsid w:val="008E004E"/>
    <w:rsid w:val="008E1CB7"/>
    <w:rsid w:val="008E2031"/>
    <w:rsid w:val="008E3204"/>
    <w:rsid w:val="008E4867"/>
    <w:rsid w:val="008E6602"/>
    <w:rsid w:val="008E7115"/>
    <w:rsid w:val="008F4678"/>
    <w:rsid w:val="008F6596"/>
    <w:rsid w:val="008F6D30"/>
    <w:rsid w:val="009007C8"/>
    <w:rsid w:val="0090218E"/>
    <w:rsid w:val="00906F01"/>
    <w:rsid w:val="00911EC3"/>
    <w:rsid w:val="00912B3B"/>
    <w:rsid w:val="009136D2"/>
    <w:rsid w:val="00915037"/>
    <w:rsid w:val="00920AD2"/>
    <w:rsid w:val="00923658"/>
    <w:rsid w:val="00924660"/>
    <w:rsid w:val="00927F64"/>
    <w:rsid w:val="00933AFD"/>
    <w:rsid w:val="0093493C"/>
    <w:rsid w:val="009350B6"/>
    <w:rsid w:val="0093729A"/>
    <w:rsid w:val="009407EB"/>
    <w:rsid w:val="00941E79"/>
    <w:rsid w:val="009431E9"/>
    <w:rsid w:val="009450CE"/>
    <w:rsid w:val="009477F9"/>
    <w:rsid w:val="00950BBE"/>
    <w:rsid w:val="0095352F"/>
    <w:rsid w:val="00955D00"/>
    <w:rsid w:val="00960548"/>
    <w:rsid w:val="00962E78"/>
    <w:rsid w:val="00963329"/>
    <w:rsid w:val="00963740"/>
    <w:rsid w:val="00964107"/>
    <w:rsid w:val="00967B61"/>
    <w:rsid w:val="00971ECA"/>
    <w:rsid w:val="00972AC3"/>
    <w:rsid w:val="009733D4"/>
    <w:rsid w:val="00973F19"/>
    <w:rsid w:val="00975130"/>
    <w:rsid w:val="0098110E"/>
    <w:rsid w:val="00981C94"/>
    <w:rsid w:val="00981FCC"/>
    <w:rsid w:val="00982E78"/>
    <w:rsid w:val="0098349E"/>
    <w:rsid w:val="009852D9"/>
    <w:rsid w:val="0098728F"/>
    <w:rsid w:val="009905BF"/>
    <w:rsid w:val="0099334D"/>
    <w:rsid w:val="009935FB"/>
    <w:rsid w:val="00993E69"/>
    <w:rsid w:val="009A0AA5"/>
    <w:rsid w:val="009A431C"/>
    <w:rsid w:val="009A55DD"/>
    <w:rsid w:val="009A7180"/>
    <w:rsid w:val="009B05AB"/>
    <w:rsid w:val="009B1F7F"/>
    <w:rsid w:val="009B2934"/>
    <w:rsid w:val="009B2AC5"/>
    <w:rsid w:val="009C345B"/>
    <w:rsid w:val="009C5F82"/>
    <w:rsid w:val="009D0BC5"/>
    <w:rsid w:val="009D2491"/>
    <w:rsid w:val="009D52D8"/>
    <w:rsid w:val="009D7907"/>
    <w:rsid w:val="009E319C"/>
    <w:rsid w:val="009E57C8"/>
    <w:rsid w:val="009E610D"/>
    <w:rsid w:val="009E6D18"/>
    <w:rsid w:val="009E791C"/>
    <w:rsid w:val="009F1E57"/>
    <w:rsid w:val="009F6FAC"/>
    <w:rsid w:val="009F78F5"/>
    <w:rsid w:val="00A0653B"/>
    <w:rsid w:val="00A06897"/>
    <w:rsid w:val="00A07F89"/>
    <w:rsid w:val="00A1032B"/>
    <w:rsid w:val="00A11294"/>
    <w:rsid w:val="00A15792"/>
    <w:rsid w:val="00A21660"/>
    <w:rsid w:val="00A25123"/>
    <w:rsid w:val="00A27595"/>
    <w:rsid w:val="00A342AB"/>
    <w:rsid w:val="00A40B92"/>
    <w:rsid w:val="00A4313B"/>
    <w:rsid w:val="00A4382A"/>
    <w:rsid w:val="00A46302"/>
    <w:rsid w:val="00A46C1B"/>
    <w:rsid w:val="00A519DB"/>
    <w:rsid w:val="00A52984"/>
    <w:rsid w:val="00A54C23"/>
    <w:rsid w:val="00A610E3"/>
    <w:rsid w:val="00A625E4"/>
    <w:rsid w:val="00A632B0"/>
    <w:rsid w:val="00A6597F"/>
    <w:rsid w:val="00A67E0D"/>
    <w:rsid w:val="00A71691"/>
    <w:rsid w:val="00A819B9"/>
    <w:rsid w:val="00A83A4D"/>
    <w:rsid w:val="00A910BE"/>
    <w:rsid w:val="00A959DD"/>
    <w:rsid w:val="00A9602A"/>
    <w:rsid w:val="00AA043F"/>
    <w:rsid w:val="00AA4905"/>
    <w:rsid w:val="00AA4E96"/>
    <w:rsid w:val="00AB178F"/>
    <w:rsid w:val="00AB4FDA"/>
    <w:rsid w:val="00AB6A28"/>
    <w:rsid w:val="00AB790C"/>
    <w:rsid w:val="00AC081A"/>
    <w:rsid w:val="00AC27AF"/>
    <w:rsid w:val="00AC46A6"/>
    <w:rsid w:val="00AC4727"/>
    <w:rsid w:val="00AC5217"/>
    <w:rsid w:val="00AC6C07"/>
    <w:rsid w:val="00AC6C78"/>
    <w:rsid w:val="00AC7FD6"/>
    <w:rsid w:val="00AD4E9C"/>
    <w:rsid w:val="00AD50F2"/>
    <w:rsid w:val="00AE2039"/>
    <w:rsid w:val="00AE4A76"/>
    <w:rsid w:val="00AE5911"/>
    <w:rsid w:val="00AE6625"/>
    <w:rsid w:val="00AE7679"/>
    <w:rsid w:val="00AF0196"/>
    <w:rsid w:val="00AF0327"/>
    <w:rsid w:val="00AF08FD"/>
    <w:rsid w:val="00AF35CE"/>
    <w:rsid w:val="00AF491B"/>
    <w:rsid w:val="00AF62F5"/>
    <w:rsid w:val="00AF6881"/>
    <w:rsid w:val="00AF75C5"/>
    <w:rsid w:val="00B008C8"/>
    <w:rsid w:val="00B02121"/>
    <w:rsid w:val="00B078BB"/>
    <w:rsid w:val="00B117BC"/>
    <w:rsid w:val="00B12F32"/>
    <w:rsid w:val="00B131BA"/>
    <w:rsid w:val="00B17198"/>
    <w:rsid w:val="00B213E3"/>
    <w:rsid w:val="00B27380"/>
    <w:rsid w:val="00B27773"/>
    <w:rsid w:val="00B30EAF"/>
    <w:rsid w:val="00B342B9"/>
    <w:rsid w:val="00B354D0"/>
    <w:rsid w:val="00B36728"/>
    <w:rsid w:val="00B36D76"/>
    <w:rsid w:val="00B40D84"/>
    <w:rsid w:val="00B42AEB"/>
    <w:rsid w:val="00B436E9"/>
    <w:rsid w:val="00B4556D"/>
    <w:rsid w:val="00B4638D"/>
    <w:rsid w:val="00B47CAA"/>
    <w:rsid w:val="00B508A1"/>
    <w:rsid w:val="00B534D7"/>
    <w:rsid w:val="00B53EF3"/>
    <w:rsid w:val="00B576AD"/>
    <w:rsid w:val="00B60B49"/>
    <w:rsid w:val="00B620A9"/>
    <w:rsid w:val="00B63708"/>
    <w:rsid w:val="00B644A8"/>
    <w:rsid w:val="00B66749"/>
    <w:rsid w:val="00B6703F"/>
    <w:rsid w:val="00B70AAE"/>
    <w:rsid w:val="00B70B5C"/>
    <w:rsid w:val="00B723D8"/>
    <w:rsid w:val="00B73291"/>
    <w:rsid w:val="00B73675"/>
    <w:rsid w:val="00B76B4A"/>
    <w:rsid w:val="00B85777"/>
    <w:rsid w:val="00B868D4"/>
    <w:rsid w:val="00B90137"/>
    <w:rsid w:val="00B91395"/>
    <w:rsid w:val="00B9159C"/>
    <w:rsid w:val="00B91CD2"/>
    <w:rsid w:val="00B93248"/>
    <w:rsid w:val="00B941C1"/>
    <w:rsid w:val="00B959AC"/>
    <w:rsid w:val="00B96242"/>
    <w:rsid w:val="00BA2F59"/>
    <w:rsid w:val="00BA4811"/>
    <w:rsid w:val="00BA6AC9"/>
    <w:rsid w:val="00BA6B03"/>
    <w:rsid w:val="00BA7614"/>
    <w:rsid w:val="00BB7EBA"/>
    <w:rsid w:val="00BC13E1"/>
    <w:rsid w:val="00BC1819"/>
    <w:rsid w:val="00BC1AB6"/>
    <w:rsid w:val="00BC5E05"/>
    <w:rsid w:val="00BC60C4"/>
    <w:rsid w:val="00BD021D"/>
    <w:rsid w:val="00BD517D"/>
    <w:rsid w:val="00BD6E9B"/>
    <w:rsid w:val="00BD7823"/>
    <w:rsid w:val="00BE2189"/>
    <w:rsid w:val="00BE4CAB"/>
    <w:rsid w:val="00BE4F67"/>
    <w:rsid w:val="00BE7212"/>
    <w:rsid w:val="00BF0304"/>
    <w:rsid w:val="00BF2415"/>
    <w:rsid w:val="00BF3E8A"/>
    <w:rsid w:val="00BF491E"/>
    <w:rsid w:val="00BF4A4F"/>
    <w:rsid w:val="00BF5EC8"/>
    <w:rsid w:val="00BF642E"/>
    <w:rsid w:val="00BF6B61"/>
    <w:rsid w:val="00C02D39"/>
    <w:rsid w:val="00C03A93"/>
    <w:rsid w:val="00C04662"/>
    <w:rsid w:val="00C0521B"/>
    <w:rsid w:val="00C065B8"/>
    <w:rsid w:val="00C0797D"/>
    <w:rsid w:val="00C11F77"/>
    <w:rsid w:val="00C11FB8"/>
    <w:rsid w:val="00C12C7D"/>
    <w:rsid w:val="00C1394A"/>
    <w:rsid w:val="00C20261"/>
    <w:rsid w:val="00C23162"/>
    <w:rsid w:val="00C26121"/>
    <w:rsid w:val="00C271DD"/>
    <w:rsid w:val="00C27B5C"/>
    <w:rsid w:val="00C27BBC"/>
    <w:rsid w:val="00C30D4B"/>
    <w:rsid w:val="00C33FCF"/>
    <w:rsid w:val="00C34231"/>
    <w:rsid w:val="00C35583"/>
    <w:rsid w:val="00C36E50"/>
    <w:rsid w:val="00C42486"/>
    <w:rsid w:val="00C43706"/>
    <w:rsid w:val="00C4770F"/>
    <w:rsid w:val="00C50D21"/>
    <w:rsid w:val="00C51377"/>
    <w:rsid w:val="00C5480C"/>
    <w:rsid w:val="00C55F71"/>
    <w:rsid w:val="00C56CBD"/>
    <w:rsid w:val="00C605D8"/>
    <w:rsid w:val="00C60C5F"/>
    <w:rsid w:val="00C83A99"/>
    <w:rsid w:val="00C870F6"/>
    <w:rsid w:val="00C91AC2"/>
    <w:rsid w:val="00C95416"/>
    <w:rsid w:val="00C96F33"/>
    <w:rsid w:val="00CA19C3"/>
    <w:rsid w:val="00CA1F93"/>
    <w:rsid w:val="00CB0131"/>
    <w:rsid w:val="00CB0207"/>
    <w:rsid w:val="00CB33D4"/>
    <w:rsid w:val="00CB3692"/>
    <w:rsid w:val="00CB710E"/>
    <w:rsid w:val="00CC0587"/>
    <w:rsid w:val="00CC1463"/>
    <w:rsid w:val="00CD2C7B"/>
    <w:rsid w:val="00CD2F22"/>
    <w:rsid w:val="00CE5549"/>
    <w:rsid w:val="00CE6841"/>
    <w:rsid w:val="00CE6E80"/>
    <w:rsid w:val="00CF1798"/>
    <w:rsid w:val="00CF3A5B"/>
    <w:rsid w:val="00CF3F7B"/>
    <w:rsid w:val="00CF4F96"/>
    <w:rsid w:val="00CF7079"/>
    <w:rsid w:val="00CF7DB8"/>
    <w:rsid w:val="00D008ED"/>
    <w:rsid w:val="00D013FC"/>
    <w:rsid w:val="00D01B09"/>
    <w:rsid w:val="00D01CCE"/>
    <w:rsid w:val="00D026B3"/>
    <w:rsid w:val="00D040DE"/>
    <w:rsid w:val="00D11472"/>
    <w:rsid w:val="00D1153D"/>
    <w:rsid w:val="00D11D87"/>
    <w:rsid w:val="00D22B92"/>
    <w:rsid w:val="00D23921"/>
    <w:rsid w:val="00D24D2A"/>
    <w:rsid w:val="00D25510"/>
    <w:rsid w:val="00D30FAB"/>
    <w:rsid w:val="00D317D7"/>
    <w:rsid w:val="00D34D5B"/>
    <w:rsid w:val="00D36C9F"/>
    <w:rsid w:val="00D372E9"/>
    <w:rsid w:val="00D37551"/>
    <w:rsid w:val="00D40C49"/>
    <w:rsid w:val="00D41D8B"/>
    <w:rsid w:val="00D441E9"/>
    <w:rsid w:val="00D505E5"/>
    <w:rsid w:val="00D5089E"/>
    <w:rsid w:val="00D51FC6"/>
    <w:rsid w:val="00D53665"/>
    <w:rsid w:val="00D538CD"/>
    <w:rsid w:val="00D54CC0"/>
    <w:rsid w:val="00D60567"/>
    <w:rsid w:val="00D63121"/>
    <w:rsid w:val="00D6464D"/>
    <w:rsid w:val="00D649DF"/>
    <w:rsid w:val="00D66EB8"/>
    <w:rsid w:val="00D70B97"/>
    <w:rsid w:val="00D715C3"/>
    <w:rsid w:val="00D732A9"/>
    <w:rsid w:val="00D778F0"/>
    <w:rsid w:val="00D831D4"/>
    <w:rsid w:val="00D836C3"/>
    <w:rsid w:val="00D91370"/>
    <w:rsid w:val="00D93B9A"/>
    <w:rsid w:val="00D944ED"/>
    <w:rsid w:val="00D9480E"/>
    <w:rsid w:val="00D9645E"/>
    <w:rsid w:val="00D96812"/>
    <w:rsid w:val="00DA0318"/>
    <w:rsid w:val="00DA0F7C"/>
    <w:rsid w:val="00DA0FCA"/>
    <w:rsid w:val="00DA329B"/>
    <w:rsid w:val="00DA4109"/>
    <w:rsid w:val="00DA44A1"/>
    <w:rsid w:val="00DA4518"/>
    <w:rsid w:val="00DA528E"/>
    <w:rsid w:val="00DA60B3"/>
    <w:rsid w:val="00DA7FD6"/>
    <w:rsid w:val="00DB1E42"/>
    <w:rsid w:val="00DB2F32"/>
    <w:rsid w:val="00DB3D84"/>
    <w:rsid w:val="00DB4A67"/>
    <w:rsid w:val="00DB6C77"/>
    <w:rsid w:val="00DC149F"/>
    <w:rsid w:val="00DC2DC4"/>
    <w:rsid w:val="00DC3AF6"/>
    <w:rsid w:val="00DC41C9"/>
    <w:rsid w:val="00DC76AE"/>
    <w:rsid w:val="00DD178B"/>
    <w:rsid w:val="00DD68F5"/>
    <w:rsid w:val="00DD7176"/>
    <w:rsid w:val="00DE1C34"/>
    <w:rsid w:val="00DE6CA8"/>
    <w:rsid w:val="00DF10AE"/>
    <w:rsid w:val="00DF2E94"/>
    <w:rsid w:val="00DF39F2"/>
    <w:rsid w:val="00DF439C"/>
    <w:rsid w:val="00DF6A6E"/>
    <w:rsid w:val="00DF7C25"/>
    <w:rsid w:val="00E00E7A"/>
    <w:rsid w:val="00E112CA"/>
    <w:rsid w:val="00E1571D"/>
    <w:rsid w:val="00E1711C"/>
    <w:rsid w:val="00E27257"/>
    <w:rsid w:val="00E300F0"/>
    <w:rsid w:val="00E3272F"/>
    <w:rsid w:val="00E33685"/>
    <w:rsid w:val="00E33CEC"/>
    <w:rsid w:val="00E33CF1"/>
    <w:rsid w:val="00E354B3"/>
    <w:rsid w:val="00E37158"/>
    <w:rsid w:val="00E37AD4"/>
    <w:rsid w:val="00E404E8"/>
    <w:rsid w:val="00E414DE"/>
    <w:rsid w:val="00E443FB"/>
    <w:rsid w:val="00E4604B"/>
    <w:rsid w:val="00E50928"/>
    <w:rsid w:val="00E528F4"/>
    <w:rsid w:val="00E5540D"/>
    <w:rsid w:val="00E56B13"/>
    <w:rsid w:val="00E70E95"/>
    <w:rsid w:val="00E7158E"/>
    <w:rsid w:val="00E728D3"/>
    <w:rsid w:val="00E750F5"/>
    <w:rsid w:val="00E80B03"/>
    <w:rsid w:val="00E81165"/>
    <w:rsid w:val="00E823CD"/>
    <w:rsid w:val="00E84EE1"/>
    <w:rsid w:val="00E86E50"/>
    <w:rsid w:val="00E905E8"/>
    <w:rsid w:val="00E94210"/>
    <w:rsid w:val="00E95383"/>
    <w:rsid w:val="00E95BCE"/>
    <w:rsid w:val="00E966B9"/>
    <w:rsid w:val="00E969B0"/>
    <w:rsid w:val="00E96A0C"/>
    <w:rsid w:val="00EA4175"/>
    <w:rsid w:val="00EA45D2"/>
    <w:rsid w:val="00EA4D83"/>
    <w:rsid w:val="00EA5126"/>
    <w:rsid w:val="00EA5592"/>
    <w:rsid w:val="00EB24BF"/>
    <w:rsid w:val="00EB284C"/>
    <w:rsid w:val="00EB2B4C"/>
    <w:rsid w:val="00EB39A5"/>
    <w:rsid w:val="00EB481D"/>
    <w:rsid w:val="00EB555D"/>
    <w:rsid w:val="00EB79E6"/>
    <w:rsid w:val="00EB7FBF"/>
    <w:rsid w:val="00EC0870"/>
    <w:rsid w:val="00EC336D"/>
    <w:rsid w:val="00EC5814"/>
    <w:rsid w:val="00ED1D8D"/>
    <w:rsid w:val="00ED525E"/>
    <w:rsid w:val="00ED6358"/>
    <w:rsid w:val="00ED7D06"/>
    <w:rsid w:val="00EE2E1D"/>
    <w:rsid w:val="00EE44B8"/>
    <w:rsid w:val="00EE4EEF"/>
    <w:rsid w:val="00EE52CD"/>
    <w:rsid w:val="00EE7BB1"/>
    <w:rsid w:val="00EF2E8C"/>
    <w:rsid w:val="00EF37B3"/>
    <w:rsid w:val="00F01136"/>
    <w:rsid w:val="00F041F2"/>
    <w:rsid w:val="00F06369"/>
    <w:rsid w:val="00F06F27"/>
    <w:rsid w:val="00F11594"/>
    <w:rsid w:val="00F2250B"/>
    <w:rsid w:val="00F22BF4"/>
    <w:rsid w:val="00F2551D"/>
    <w:rsid w:val="00F274DF"/>
    <w:rsid w:val="00F32C75"/>
    <w:rsid w:val="00F33919"/>
    <w:rsid w:val="00F34B76"/>
    <w:rsid w:val="00F35672"/>
    <w:rsid w:val="00F36F77"/>
    <w:rsid w:val="00F375B3"/>
    <w:rsid w:val="00F4065F"/>
    <w:rsid w:val="00F44345"/>
    <w:rsid w:val="00F449FC"/>
    <w:rsid w:val="00F503F8"/>
    <w:rsid w:val="00F54244"/>
    <w:rsid w:val="00F55AE5"/>
    <w:rsid w:val="00F55C67"/>
    <w:rsid w:val="00F56BF2"/>
    <w:rsid w:val="00F606E0"/>
    <w:rsid w:val="00F638E4"/>
    <w:rsid w:val="00F64FAB"/>
    <w:rsid w:val="00F66E7B"/>
    <w:rsid w:val="00F67E46"/>
    <w:rsid w:val="00F7166B"/>
    <w:rsid w:val="00F7403D"/>
    <w:rsid w:val="00F81168"/>
    <w:rsid w:val="00F81C7F"/>
    <w:rsid w:val="00F84DC4"/>
    <w:rsid w:val="00F87892"/>
    <w:rsid w:val="00F9435C"/>
    <w:rsid w:val="00F9445D"/>
    <w:rsid w:val="00F96C91"/>
    <w:rsid w:val="00FA1B90"/>
    <w:rsid w:val="00FA2D39"/>
    <w:rsid w:val="00FA3657"/>
    <w:rsid w:val="00FA74A0"/>
    <w:rsid w:val="00FA7A1D"/>
    <w:rsid w:val="00FB0624"/>
    <w:rsid w:val="00FB27ED"/>
    <w:rsid w:val="00FB5258"/>
    <w:rsid w:val="00FB553D"/>
    <w:rsid w:val="00FB68B1"/>
    <w:rsid w:val="00FC14F5"/>
    <w:rsid w:val="00FC6A00"/>
    <w:rsid w:val="00FC6A6D"/>
    <w:rsid w:val="00FC74E3"/>
    <w:rsid w:val="00FD10D0"/>
    <w:rsid w:val="00FD45A2"/>
    <w:rsid w:val="00FD4B9D"/>
    <w:rsid w:val="00FD6DC6"/>
    <w:rsid w:val="00FD70F7"/>
    <w:rsid w:val="00FE000A"/>
    <w:rsid w:val="00FE0267"/>
    <w:rsid w:val="00FE0CD0"/>
    <w:rsid w:val="00FE1ADB"/>
    <w:rsid w:val="00FE2F72"/>
    <w:rsid w:val="00FE49CC"/>
    <w:rsid w:val="00FF1382"/>
    <w:rsid w:val="00FF5CB4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A76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941C1"/>
    <w:pPr>
      <w:keepNext/>
      <w:keepLines/>
      <w:spacing w:before="240" w:after="12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3D0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233BE"/>
      <w:sz w:val="36"/>
      <w:szCs w:val="26"/>
    </w:rPr>
  </w:style>
  <w:style w:type="paragraph" w:styleId="Nagwek4">
    <w:name w:val="heading 4"/>
    <w:basedOn w:val="Normalny"/>
    <w:next w:val="Normalny"/>
    <w:link w:val="Nagwek4Znak"/>
    <w:qFormat/>
    <w:rsid w:val="009B1F7F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cs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1F7F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B1F7F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9B1F7F"/>
    <w:rPr>
      <w:rFonts w:ascii="Arial Narrow" w:eastAsia="Times New Roman" w:hAnsi="Arial Narrow" w:cs="Times New Roman"/>
      <w:sz w:val="40"/>
      <w:szCs w:val="40"/>
      <w:lang w:eastAsia="ar-SA"/>
    </w:rPr>
  </w:style>
  <w:style w:type="character" w:styleId="Hipercze">
    <w:name w:val="Hyperlink"/>
    <w:uiPriority w:val="99"/>
    <w:rsid w:val="009B1F7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941C1"/>
    <w:rPr>
      <w:rFonts w:ascii="Arial" w:eastAsiaTheme="majorEastAsia" w:hAnsi="Arial" w:cstheme="majorBidi"/>
      <w:b/>
      <w:bCs/>
      <w:sz w:val="24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3D0E"/>
    <w:pPr>
      <w:suppressAutoHyphens w:val="0"/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D0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013D0E"/>
    <w:rPr>
      <w:rFonts w:ascii="Arial" w:eastAsiaTheme="majorEastAsia" w:hAnsi="Arial" w:cstheme="majorBidi"/>
      <w:b/>
      <w:bCs/>
      <w:color w:val="0233BE"/>
      <w:sz w:val="36"/>
      <w:szCs w:val="26"/>
      <w:lang w:eastAsia="ar-SA"/>
    </w:rPr>
  </w:style>
  <w:style w:type="paragraph" w:styleId="Akapitzlist">
    <w:name w:val="List Paragraph"/>
    <w:aliases w:val="Normalny wypunktowny,Obiekt,List Paragraph1,Asia 2  Akapit z listą,tekst normalny"/>
    <w:basedOn w:val="Normalny"/>
    <w:link w:val="AkapitzlistZnak"/>
    <w:uiPriority w:val="34"/>
    <w:qFormat/>
    <w:rsid w:val="000A0DE6"/>
    <w:pPr>
      <w:ind w:left="720"/>
      <w:contextualSpacing/>
    </w:pPr>
  </w:style>
  <w:style w:type="paragraph" w:styleId="Bezodstpw">
    <w:name w:val="No Spacing"/>
    <w:qFormat/>
    <w:rsid w:val="000A0DE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A0DE6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A0DE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0A0DE6"/>
    <w:pPr>
      <w:suppressAutoHyphens w:val="0"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3D18CE"/>
    <w:pPr>
      <w:spacing w:after="120"/>
      <w:jc w:val="left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18CE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F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5F5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0567"/>
    <w:pPr>
      <w:spacing w:after="120" w:line="480" w:lineRule="auto"/>
      <w:ind w:left="283"/>
      <w:jc w:val="left"/>
    </w:pPr>
    <w:rPr>
      <w:rFonts w:ascii="Arial Narrow" w:hAnsi="Arial Narrow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0567"/>
    <w:rPr>
      <w:rFonts w:ascii="Arial Narrow" w:eastAsia="Times New Roman" w:hAnsi="Arial Narrow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4741"/>
    <w:rPr>
      <w:b/>
      <w:bCs/>
    </w:rPr>
  </w:style>
  <w:style w:type="paragraph" w:customStyle="1" w:styleId="Default">
    <w:name w:val="Default"/>
    <w:rsid w:val="00842B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6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TECTNANGWEK2">
    <w:name w:val="PROTECT_NANGŁÓWEK 2"/>
    <w:basedOn w:val="Normalny"/>
    <w:rsid w:val="00A819B9"/>
    <w:pPr>
      <w:pBdr>
        <w:top w:val="none" w:sz="0" w:space="0" w:color="000000"/>
        <w:left w:val="single" w:sz="4" w:space="4" w:color="000000"/>
        <w:bottom w:val="single" w:sz="4" w:space="1" w:color="000000"/>
        <w:right w:val="none" w:sz="0" w:space="0" w:color="000000"/>
      </w:pBdr>
      <w:spacing w:after="240"/>
    </w:pPr>
    <w:rPr>
      <w:rFonts w:cs="Arial"/>
      <w:b/>
      <w:szCs w:val="20"/>
      <w:lang w:eastAsia="zh-CN"/>
    </w:rPr>
  </w:style>
  <w:style w:type="paragraph" w:customStyle="1" w:styleId="Standard">
    <w:name w:val="Standard"/>
    <w:qFormat/>
    <w:rsid w:val="00A819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Normalny wypunktowny Znak,Obiekt Znak,List Paragraph1 Znak,Asia 2  Akapit z listą Znak,tekst normalny Znak"/>
    <w:link w:val="Akapitzlist"/>
    <w:uiPriority w:val="34"/>
    <w:qFormat/>
    <w:locked/>
    <w:rsid w:val="00A819B9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PROTECTNAGWEK3Interlinia15wiersza">
    <w:name w:val="Styl PROTECT_NAGŁÓWEK 3 + Interlinia:  15 wiersza"/>
    <w:basedOn w:val="Normalny"/>
    <w:rsid w:val="00981FCC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240"/>
      <w:ind w:left="340"/>
    </w:pPr>
    <w:rPr>
      <w:b/>
      <w:bCs/>
      <w:szCs w:val="20"/>
      <w:lang w:eastAsia="zh-CN"/>
    </w:rPr>
  </w:style>
  <w:style w:type="character" w:customStyle="1" w:styleId="FontStyle13">
    <w:name w:val="Font Style13"/>
    <w:basedOn w:val="Domylnaczcionkaakapitu"/>
    <w:rsid w:val="00981FCC"/>
    <w:rPr>
      <w:rFonts w:ascii="Times New Roman" w:hAnsi="Times New Roman" w:cs="Times New Roman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1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1E7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089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0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9935FB"/>
  </w:style>
  <w:style w:type="paragraph" w:styleId="Tekstpodstawowywcity">
    <w:name w:val="Body Text Indent"/>
    <w:basedOn w:val="Normalny"/>
    <w:link w:val="TekstpodstawowywcityZnak"/>
    <w:unhideWhenUsed/>
    <w:rsid w:val="00993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35FB"/>
    <w:rPr>
      <w:rFonts w:ascii="Arial" w:eastAsia="Times New Roman" w:hAnsi="Arial" w:cs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9935FB"/>
    <w:pPr>
      <w:suppressAutoHyphens w:val="0"/>
      <w:spacing w:before="100" w:beforeAutospacing="1" w:after="100" w:afterAutospacing="1" w:line="240" w:lineRule="auto"/>
      <w:ind w:firstLine="284"/>
      <w:jc w:val="left"/>
    </w:pPr>
    <w:rPr>
      <w:rFonts w:ascii="Times New Roman" w:hAnsi="Times New Roman"/>
      <w:lang w:eastAsia="pl-PL"/>
    </w:rPr>
  </w:style>
  <w:style w:type="paragraph" w:customStyle="1" w:styleId="opis">
    <w:name w:val="opis"/>
    <w:basedOn w:val="Normalny"/>
    <w:rsid w:val="009935FB"/>
    <w:pPr>
      <w:spacing w:before="120" w:line="240" w:lineRule="auto"/>
      <w:ind w:firstLine="720"/>
    </w:pPr>
    <w:rPr>
      <w:rFonts w:ascii="Goudy Old Style ATT" w:hAnsi="Goudy Old Style ATT" w:cs="Goudy Old Style ATT"/>
      <w:sz w:val="22"/>
      <w:szCs w:val="20"/>
    </w:rPr>
  </w:style>
  <w:style w:type="paragraph" w:customStyle="1" w:styleId="MB02-P3-1Tekst">
    <w:name w:val="MB02-P3-1.Tekst"/>
    <w:basedOn w:val="Normalny"/>
    <w:rsid w:val="009935FB"/>
    <w:pPr>
      <w:tabs>
        <w:tab w:val="left" w:pos="616"/>
      </w:tabs>
      <w:spacing w:after="120" w:line="312" w:lineRule="auto"/>
      <w:ind w:left="616"/>
    </w:pPr>
    <w:rPr>
      <w:rFonts w:cs="Arial"/>
      <w:sz w:val="16"/>
      <w:szCs w:val="28"/>
    </w:rPr>
  </w:style>
  <w:style w:type="character" w:customStyle="1" w:styleId="textZnak">
    <w:name w:val="text Znak"/>
    <w:link w:val="text"/>
    <w:locked/>
    <w:rsid w:val="009935FB"/>
    <w:rPr>
      <w:rFonts w:ascii="Arial" w:eastAsia="Arial Unicode MS" w:hAnsi="Arial" w:cs="Arial"/>
      <w:bCs/>
      <w:color w:val="000000"/>
      <w:sz w:val="24"/>
      <w:szCs w:val="24"/>
      <w:bdr w:val="none" w:sz="0" w:space="0" w:color="auto" w:frame="1"/>
    </w:rPr>
  </w:style>
  <w:style w:type="paragraph" w:customStyle="1" w:styleId="text">
    <w:name w:val="text"/>
    <w:basedOn w:val="Normalny"/>
    <w:link w:val="textZnak"/>
    <w:qFormat/>
    <w:rsid w:val="009935FB"/>
    <w:pPr>
      <w:widowControl w:val="0"/>
      <w:suppressAutoHyphens w:val="0"/>
      <w:spacing w:before="120" w:after="240" w:line="240" w:lineRule="auto"/>
      <w:ind w:firstLine="284"/>
      <w:contextualSpacing/>
      <w:jc w:val="left"/>
    </w:pPr>
    <w:rPr>
      <w:rFonts w:eastAsia="Arial Unicode MS" w:cs="Arial"/>
      <w:bCs/>
      <w:color w:val="000000"/>
      <w:bdr w:val="none" w:sz="0" w:space="0" w:color="auto" w:frame="1"/>
      <w:lang w:eastAsia="en-US"/>
    </w:rPr>
  </w:style>
  <w:style w:type="paragraph" w:customStyle="1" w:styleId="Style18">
    <w:name w:val="Style18"/>
    <w:basedOn w:val="Normalny"/>
    <w:rsid w:val="009935FB"/>
    <w:pPr>
      <w:widowControl w:val="0"/>
      <w:suppressAutoHyphens w:val="0"/>
      <w:autoSpaceDE w:val="0"/>
      <w:spacing w:line="276" w:lineRule="exact"/>
      <w:ind w:hanging="346"/>
      <w:jc w:val="left"/>
    </w:pPr>
    <w:rPr>
      <w:rFonts w:eastAsia="SimSun" w:cs="Arial"/>
    </w:rPr>
  </w:style>
  <w:style w:type="character" w:customStyle="1" w:styleId="WW8Num6z4">
    <w:name w:val="WW8Num6z4"/>
    <w:rsid w:val="009935FB"/>
  </w:style>
  <w:style w:type="character" w:customStyle="1" w:styleId="FontStyle58">
    <w:name w:val="Font Style58"/>
    <w:rsid w:val="009935FB"/>
    <w:rPr>
      <w:rFonts w:ascii="Arial" w:hAnsi="Arial" w:cs="Arial" w:hint="default"/>
      <w:sz w:val="20"/>
      <w:szCs w:val="20"/>
    </w:rPr>
  </w:style>
  <w:style w:type="character" w:customStyle="1" w:styleId="BodytextBold3">
    <w:name w:val="Body text + Bold3"/>
    <w:basedOn w:val="Domylnaczcionkaakapitu"/>
    <w:uiPriority w:val="99"/>
    <w:rsid w:val="009935FB"/>
    <w:rPr>
      <w:rFonts w:ascii="Times New Roman" w:hAnsi="Times New Roman" w:cs="Times New Roman"/>
      <w:b/>
      <w:bCs/>
      <w:i/>
      <w:iCs/>
      <w:noProof/>
      <w:spacing w:val="0"/>
      <w:sz w:val="23"/>
      <w:szCs w:val="23"/>
    </w:rPr>
  </w:style>
  <w:style w:type="character" w:customStyle="1" w:styleId="markedcontent">
    <w:name w:val="markedcontent"/>
    <w:basedOn w:val="Domylnaczcionkaakapitu"/>
    <w:rsid w:val="009935FB"/>
  </w:style>
  <w:style w:type="paragraph" w:customStyle="1" w:styleId="WW-Tekstpodstawowy2">
    <w:name w:val="WW-Tekst podstawowy 2"/>
    <w:basedOn w:val="Normalny"/>
    <w:rsid w:val="009935FB"/>
    <w:pPr>
      <w:spacing w:before="120" w:after="120"/>
      <w:ind w:firstLine="567"/>
    </w:pPr>
    <w:rPr>
      <w:rFonts w:cs="Arial"/>
    </w:rPr>
  </w:style>
  <w:style w:type="character" w:styleId="Tekstzastpczy">
    <w:name w:val="Placeholder Text"/>
    <w:basedOn w:val="Domylnaczcionkaakapitu"/>
    <w:uiPriority w:val="99"/>
    <w:semiHidden/>
    <w:rsid w:val="00F36F77"/>
    <w:rPr>
      <w:color w:val="808080"/>
    </w:rPr>
  </w:style>
  <w:style w:type="paragraph" w:customStyle="1" w:styleId="FR2">
    <w:name w:val="FR2"/>
    <w:rsid w:val="0093493C"/>
    <w:pPr>
      <w:widowControl w:val="0"/>
      <w:autoSpaceDE w:val="0"/>
      <w:autoSpaceDN w:val="0"/>
      <w:adjustRightInd w:val="0"/>
      <w:spacing w:before="1080" w:after="0" w:line="260" w:lineRule="auto"/>
      <w:ind w:left="40"/>
      <w:jc w:val="both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C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C25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C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12961-771B-4A00-BD0E-32B5BD7C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137</cp:revision>
  <cp:lastPrinted>2025-10-15T13:29:00Z</cp:lastPrinted>
  <dcterms:created xsi:type="dcterms:W3CDTF">2023-09-19T12:49:00Z</dcterms:created>
  <dcterms:modified xsi:type="dcterms:W3CDTF">2025-10-15T13:29:00Z</dcterms:modified>
</cp:coreProperties>
</file>